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</w:t>
      </w:r>
      <w:r w:rsidR="003F6AB7">
        <w:rPr>
          <w:b/>
          <w:color w:val="215868"/>
          <w:sz w:val="36"/>
          <w:szCs w:val="36"/>
        </w:rPr>
        <w:t>e</w:t>
      </w:r>
    </w:p>
    <w:p w:rsidR="00C123B1" w:rsidRPr="00C123B1" w:rsidRDefault="00C123B1" w:rsidP="00C123B1">
      <w:pPr>
        <w:rPr>
          <w:lang w:eastAsia="pl-PL"/>
        </w:rPr>
      </w:pPr>
    </w:p>
    <w:p w:rsidR="00911D3A" w:rsidRPr="00911D3A" w:rsidRDefault="00FE23C4" w:rsidP="00911D3A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Policz sumę płatków</w:t>
      </w:r>
      <w:r w:rsidR="00911D3A">
        <w:rPr>
          <w:noProof/>
          <w:color w:val="215868"/>
          <w:sz w:val="32"/>
          <w:szCs w:val="28"/>
        </w:rPr>
        <w:t xml:space="preserve"> </w:t>
      </w:r>
      <w:r w:rsidR="00272A30">
        <w:rPr>
          <w:noProof/>
          <w:color w:val="215868"/>
          <w:sz w:val="32"/>
          <w:szCs w:val="28"/>
        </w:rPr>
        <w:br/>
      </w:r>
      <w:r w:rsidR="00911D3A" w:rsidRPr="00272A30">
        <w:rPr>
          <w:i/>
          <w:noProof/>
          <w:color w:val="215868"/>
          <w:sz w:val="28"/>
          <w:szCs w:val="28"/>
        </w:rPr>
        <w:t>(</w:t>
      </w:r>
      <w:r w:rsidR="003F6AB7" w:rsidRPr="00272A30">
        <w:rPr>
          <w:i/>
          <w:noProof/>
          <w:color w:val="215868"/>
          <w:sz w:val="28"/>
          <w:szCs w:val="28"/>
        </w:rPr>
        <w:t>zapisz w postaci sumy wyrażenia</w:t>
      </w:r>
      <w:r w:rsidR="00272A30" w:rsidRPr="00272A30">
        <w:rPr>
          <w:i/>
          <w:noProof/>
          <w:color w:val="215868"/>
          <w:sz w:val="28"/>
          <w:szCs w:val="28"/>
        </w:rPr>
        <w:t>, w uproszczonej postaci</w:t>
      </w:r>
      <w:r w:rsidR="00911D3A" w:rsidRPr="00272A30">
        <w:rPr>
          <w:i/>
          <w:noProof/>
          <w:color w:val="215868"/>
          <w:sz w:val="28"/>
          <w:szCs w:val="28"/>
        </w:rPr>
        <w:t>)</w:t>
      </w:r>
      <w:r w:rsidR="003F6AB7" w:rsidRPr="00272A30">
        <w:rPr>
          <w:i/>
          <w:noProof/>
          <w:color w:val="215868"/>
          <w:sz w:val="28"/>
          <w:szCs w:val="28"/>
        </w:rPr>
        <w:t>.</w:t>
      </w:r>
    </w:p>
    <w:p w:rsidR="00911D3A" w:rsidRPr="00911D3A" w:rsidRDefault="00DF0D08" w:rsidP="00911D3A">
      <w:pPr>
        <w:rPr>
          <w:lang w:eastAsia="pl-PL"/>
        </w:rPr>
      </w:pPr>
      <w:r>
        <w:rPr>
          <w:noProof/>
          <w:color w:val="215868"/>
          <w:sz w:val="32"/>
          <w:szCs w:val="28"/>
          <w:lang w:eastAsia="pl-PL"/>
        </w:rPr>
        <w:drawing>
          <wp:anchor distT="0" distB="0" distL="114300" distR="114300" simplePos="0" relativeHeight="251674624" behindDoc="0" locked="0" layoutInCell="1" allowOverlap="1" wp14:anchorId="2837D6C5" wp14:editId="01370941">
            <wp:simplePos x="0" y="0"/>
            <wp:positionH relativeFrom="column">
              <wp:posOffset>2775585</wp:posOffset>
            </wp:positionH>
            <wp:positionV relativeFrom="paragraph">
              <wp:posOffset>88900</wp:posOffset>
            </wp:positionV>
            <wp:extent cx="2486025" cy="2549525"/>
            <wp:effectExtent l="0" t="0" r="9525" b="3175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rge_Pink_Flower_PNG_Clipar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549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6AB7" w:rsidRPr="00272A30" w:rsidRDefault="003F6AB7" w:rsidP="00911D3A">
      <w:pPr>
        <w:rPr>
          <w:lang w:eastAsia="pl-PL"/>
        </w:rPr>
      </w:pPr>
    </w:p>
    <w:p w:rsidR="003F6AB7" w:rsidRPr="00272A30" w:rsidRDefault="003F6AB7" w:rsidP="00911D3A">
      <w:pPr>
        <w:rPr>
          <w:lang w:eastAsia="pl-PL"/>
        </w:rPr>
      </w:pPr>
    </w:p>
    <w:p w:rsidR="003F6AB7" w:rsidRPr="00272A30" w:rsidRDefault="003F6AB7" w:rsidP="00911D3A">
      <w:pPr>
        <w:rPr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12C9079C" wp14:editId="4535B2C7">
            <wp:simplePos x="0" y="0"/>
            <wp:positionH relativeFrom="column">
              <wp:posOffset>41910</wp:posOffset>
            </wp:positionH>
            <wp:positionV relativeFrom="paragraph">
              <wp:posOffset>3175</wp:posOffset>
            </wp:positionV>
            <wp:extent cx="2505075" cy="2505075"/>
            <wp:effectExtent l="0" t="0" r="9525" b="9525"/>
            <wp:wrapNone/>
            <wp:docPr id="7" name="Obraz 7" descr="C:\Users\Ania\AppData\Local\Microsoft\Windows\Temporary Internet Files\Content.IE5\CXABBVED\MP90042771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nia\AppData\Local\Microsoft\Windows\Temporary Internet Files\Content.IE5\CXABBVED\MP900427714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6AB7" w:rsidRPr="00272A30" w:rsidRDefault="003F6AB7" w:rsidP="00911D3A">
      <w:pPr>
        <w:rPr>
          <w:lang w:eastAsia="pl-PL"/>
        </w:rPr>
      </w:pPr>
      <w:bookmarkStart w:id="0" w:name="_GoBack"/>
      <w:bookmarkEnd w:id="0"/>
    </w:p>
    <w:p w:rsidR="003F6AB7" w:rsidRPr="00272A30" w:rsidRDefault="003F6AB7" w:rsidP="00911D3A">
      <w:pPr>
        <w:rPr>
          <w:lang w:eastAsia="pl-PL"/>
        </w:rPr>
      </w:pPr>
    </w:p>
    <w:p w:rsidR="00911D3A" w:rsidRPr="00272A30" w:rsidRDefault="00272A30" w:rsidP="00911D3A">
      <w:pPr>
        <w:rPr>
          <w:lang w:eastAsia="pl-PL"/>
        </w:rPr>
      </w:pPr>
      <w:r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1BC6D8" wp14:editId="04A82A0F">
                <wp:simplePos x="0" y="0"/>
                <wp:positionH relativeFrom="column">
                  <wp:posOffset>2861310</wp:posOffset>
                </wp:positionH>
                <wp:positionV relativeFrom="paragraph">
                  <wp:posOffset>807720</wp:posOffset>
                </wp:positionV>
                <wp:extent cx="2609850" cy="619125"/>
                <wp:effectExtent l="0" t="0" r="628650" b="238125"/>
                <wp:wrapNone/>
                <wp:docPr id="16" name="Objaśnienie liniow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609850" cy="6191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1833"/>
                            <a:gd name="adj6" fmla="val -22944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D08" w:rsidRPr="00DF0D08" w:rsidRDefault="00DF0D08" w:rsidP="00DF0D08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 w:rsidRPr="00DF0D08">
                              <w:rPr>
                                <w:rFonts w:ascii="Times New Roman" w:hAnsi="Times New Roman"/>
                                <w:sz w:val="40"/>
                              </w:rPr>
                              <w:t xml:space="preserve">l </w:t>
                            </w:r>
                            <w:r w:rsidRPr="00DF0D08">
                              <w:rPr>
                                <w:rFonts w:ascii="Times New Roman" w:hAnsi="Times New Roman"/>
                                <w:sz w:val="40"/>
                              </w:rPr>
                              <w:t>różowych</w:t>
                            </w:r>
                            <w:r w:rsidRPr="00DF0D08">
                              <w:rPr>
                                <w:rFonts w:ascii="Times New Roman" w:hAnsi="Times New Roman"/>
                                <w:sz w:val="40"/>
                              </w:rPr>
                              <w:t xml:space="preserve"> lilii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Objaśnienie liniowe 2 16" o:spid="_x0000_s1026" type="#_x0000_t48" style="position:absolute;margin-left:225.3pt;margin-top:63.6pt;width:205.5pt;height:48.7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" adj="-4956,28476" fillcolor="#9bbb59 [3206]" strokecolor="#4e6128 [1606]" strokeweight="2pt">
                <v:textbox>
                  <w:txbxContent>
                    <w:p w:rsidR="00DF0D08" w:rsidRPr="00DF0D08" w:rsidRDefault="00DF0D08" w:rsidP="00DF0D08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 w:rsidRPr="00DF0D08">
                        <w:rPr>
                          <w:rFonts w:ascii="Times New Roman" w:hAnsi="Times New Roman"/>
                          <w:sz w:val="40"/>
                        </w:rPr>
                        <w:t xml:space="preserve">l </w:t>
                      </w:r>
                      <w:r w:rsidRPr="00DF0D08">
                        <w:rPr>
                          <w:rFonts w:ascii="Times New Roman" w:hAnsi="Times New Roman"/>
                          <w:sz w:val="40"/>
                        </w:rPr>
                        <w:t>różowych</w:t>
                      </w:r>
                      <w:r w:rsidRPr="00DF0D08">
                        <w:rPr>
                          <w:rFonts w:ascii="Times New Roman" w:hAnsi="Times New Roman"/>
                          <w:sz w:val="40"/>
                        </w:rPr>
                        <w:t xml:space="preserve"> lilii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D770B9" wp14:editId="2D0C52DB">
                <wp:simplePos x="0" y="0"/>
                <wp:positionH relativeFrom="column">
                  <wp:posOffset>3356610</wp:posOffset>
                </wp:positionH>
                <wp:positionV relativeFrom="paragraph">
                  <wp:posOffset>3312795</wp:posOffset>
                </wp:positionV>
                <wp:extent cx="2038350" cy="609600"/>
                <wp:effectExtent l="0" t="0" r="628650" b="266700"/>
                <wp:wrapNone/>
                <wp:docPr id="10" name="Objaśnienie liniow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38350" cy="6096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9552"/>
                            <a:gd name="adj6" fmla="val -29844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1D3A" w:rsidRPr="00DF0D08" w:rsidRDefault="00DF0D08" w:rsidP="00911D3A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 w:rsidRPr="00DF0D08">
                              <w:rPr>
                                <w:rFonts w:ascii="Times New Roman" w:hAnsi="Times New Roman"/>
                                <w:sz w:val="40"/>
                              </w:rPr>
                              <w:t>k kwiatków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10" o:spid="_x0000_s1027" type="#_x0000_t48" style="position:absolute;margin-left:264.3pt;margin-top:260.85pt;width:160.5pt;height:4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" adj="-6446,30143" fillcolor="#9bbb59 [3206]" strokecolor="#4e6128 [1606]" strokeweight="2pt">
                <v:textbox>
                  <w:txbxContent>
                    <w:p w:rsidR="00911D3A" w:rsidRPr="00DF0D08" w:rsidRDefault="00DF0D08" w:rsidP="00911D3A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 w:rsidRPr="00DF0D08">
                        <w:rPr>
                          <w:rFonts w:ascii="Times New Roman" w:hAnsi="Times New Roman"/>
                          <w:sz w:val="40"/>
                        </w:rPr>
                        <w:t>k kwiatków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color w:val="215868"/>
          <w:sz w:val="32"/>
          <w:szCs w:val="28"/>
          <w:lang w:eastAsia="pl-PL"/>
        </w:rPr>
        <w:drawing>
          <wp:anchor distT="0" distB="0" distL="114300" distR="114300" simplePos="0" relativeHeight="251668480" behindDoc="1" locked="0" layoutInCell="1" allowOverlap="1" wp14:anchorId="4CD379BE" wp14:editId="67F25439">
            <wp:simplePos x="0" y="0"/>
            <wp:positionH relativeFrom="column">
              <wp:posOffset>2676525</wp:posOffset>
            </wp:positionH>
            <wp:positionV relativeFrom="paragraph">
              <wp:posOffset>4217670</wp:posOffset>
            </wp:positionV>
            <wp:extent cx="2105025" cy="1847850"/>
            <wp:effectExtent l="0" t="0" r="9525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biscus-flower-larg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96059E" wp14:editId="5462625A">
                <wp:simplePos x="0" y="0"/>
                <wp:positionH relativeFrom="column">
                  <wp:posOffset>2851785</wp:posOffset>
                </wp:positionH>
                <wp:positionV relativeFrom="paragraph">
                  <wp:posOffset>6092825</wp:posOffset>
                </wp:positionV>
                <wp:extent cx="2133600" cy="657225"/>
                <wp:effectExtent l="685800" t="0" r="19050" b="276225"/>
                <wp:wrapNone/>
                <wp:docPr id="13" name="Objaśnienie liniow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6572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5688"/>
                            <a:gd name="adj6" fmla="val -31488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D08" w:rsidRPr="00DF0D08" w:rsidRDefault="00DF0D08" w:rsidP="00DF0D08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 w:rsidRPr="00DF0D08">
                              <w:rPr>
                                <w:rFonts w:ascii="Times New Roman" w:hAnsi="Times New Roman"/>
                                <w:sz w:val="40"/>
                              </w:rPr>
                              <w:t>h hibiskusów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13" o:spid="_x0000_s1028" type="#_x0000_t48" style="position:absolute;margin-left:224.55pt;margin-top:479.75pt;width:168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" adj="-6801,29309" fillcolor="#9bbb59 [3206]" strokecolor="#4e6128 [1606]" strokeweight="2pt">
                <v:textbox>
                  <w:txbxContent>
                    <w:p w:rsidR="00DF0D08" w:rsidRPr="00DF0D08" w:rsidRDefault="00DF0D08" w:rsidP="00DF0D08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 w:rsidRPr="00DF0D08">
                        <w:rPr>
                          <w:rFonts w:ascii="Times New Roman" w:hAnsi="Times New Roman"/>
                          <w:sz w:val="40"/>
                        </w:rPr>
                        <w:t>h hibiskusów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color w:val="215868"/>
          <w:sz w:val="32"/>
          <w:szCs w:val="28"/>
          <w:lang w:eastAsia="pl-PL"/>
        </w:rPr>
        <w:drawing>
          <wp:anchor distT="0" distB="0" distL="114300" distR="114300" simplePos="0" relativeHeight="251669504" behindDoc="1" locked="0" layoutInCell="1" allowOverlap="1" wp14:anchorId="5D63FC5F" wp14:editId="5FD5B502">
            <wp:simplePos x="0" y="0"/>
            <wp:positionH relativeFrom="column">
              <wp:posOffset>3666490</wp:posOffset>
            </wp:positionH>
            <wp:positionV relativeFrom="paragraph">
              <wp:posOffset>1569720</wp:posOffset>
            </wp:positionV>
            <wp:extent cx="1809750" cy="1745615"/>
            <wp:effectExtent l="0" t="0" r="0" b="6985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rry_flower-256px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7734">
        <w:rPr>
          <w:noProof/>
          <w:color w:val="215868"/>
          <w:sz w:val="32"/>
          <w:szCs w:val="28"/>
          <w:lang w:eastAsia="pl-PL"/>
        </w:rPr>
        <w:drawing>
          <wp:anchor distT="0" distB="0" distL="114300" distR="114300" simplePos="0" relativeHeight="251677696" behindDoc="0" locked="0" layoutInCell="1" allowOverlap="1" wp14:anchorId="248DE82B" wp14:editId="7310764F">
            <wp:simplePos x="0" y="0"/>
            <wp:positionH relativeFrom="column">
              <wp:posOffset>41910</wp:posOffset>
            </wp:positionH>
            <wp:positionV relativeFrom="paragraph">
              <wp:posOffset>2751455</wp:posOffset>
            </wp:positionV>
            <wp:extent cx="2508250" cy="2035810"/>
            <wp:effectExtent l="0" t="0" r="6350" b="2540"/>
            <wp:wrapNone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rge_Pink_Lotus_PNG_Clipart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250" cy="203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7734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97B9D8" wp14:editId="2CC18B21">
                <wp:simplePos x="0" y="0"/>
                <wp:positionH relativeFrom="column">
                  <wp:posOffset>222885</wp:posOffset>
                </wp:positionH>
                <wp:positionV relativeFrom="paragraph">
                  <wp:posOffset>4832985</wp:posOffset>
                </wp:positionV>
                <wp:extent cx="2190750" cy="581025"/>
                <wp:effectExtent l="781050" t="0" r="19050" b="257175"/>
                <wp:wrapNone/>
                <wp:docPr id="9" name="Objaśnienie liniow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5810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8729"/>
                            <a:gd name="adj6" fmla="val -34932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1D3A" w:rsidRPr="00DF0D08" w:rsidRDefault="00637734" w:rsidP="00911D3A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</w:rPr>
                              <w:t>l kwiatów lotosu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9" o:spid="_x0000_s1029" type="#_x0000_t48" style="position:absolute;margin-left:17.55pt;margin-top:380.55pt;width:172.5pt;height:4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" adj="-7545,29965" fillcolor="#9bbb59 [3206]" strokecolor="#4e6128 [1606]" strokeweight="2pt">
                <v:textbox>
                  <w:txbxContent>
                    <w:p w:rsidR="00911D3A" w:rsidRPr="00DF0D08" w:rsidRDefault="00637734" w:rsidP="00911D3A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</w:rPr>
                        <w:t>l kwiatów lotosu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F6AB7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034DE7" wp14:editId="51D05362">
                <wp:simplePos x="0" y="0"/>
                <wp:positionH relativeFrom="column">
                  <wp:posOffset>222885</wp:posOffset>
                </wp:positionH>
                <wp:positionV relativeFrom="paragraph">
                  <wp:posOffset>1655445</wp:posOffset>
                </wp:positionV>
                <wp:extent cx="2390775" cy="638175"/>
                <wp:effectExtent l="933450" t="0" r="28575" b="390525"/>
                <wp:wrapNone/>
                <wp:docPr id="8" name="Objaśnienie liniowe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63817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54291"/>
                            <a:gd name="adj6" fmla="val -38699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1D3A" w:rsidRPr="00DF0D08" w:rsidRDefault="00911D3A" w:rsidP="00911D3A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 w:rsidRPr="00DF0D08">
                              <w:rPr>
                                <w:rFonts w:ascii="Times New Roman" w:hAnsi="Times New Roman"/>
                                <w:sz w:val="40"/>
                              </w:rPr>
                              <w:t xml:space="preserve">l </w:t>
                            </w:r>
                            <w:r w:rsidR="00DF0D08" w:rsidRPr="00DF0D08">
                              <w:rPr>
                                <w:rFonts w:ascii="Times New Roman" w:hAnsi="Times New Roman"/>
                                <w:sz w:val="40"/>
                              </w:rPr>
                              <w:t xml:space="preserve">żółtych </w:t>
                            </w:r>
                            <w:r w:rsidRPr="00DF0D08">
                              <w:rPr>
                                <w:rFonts w:ascii="Times New Roman" w:hAnsi="Times New Roman"/>
                                <w:sz w:val="40"/>
                              </w:rPr>
                              <w:t>lilii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8" o:spid="_x0000_s1030" type="#_x0000_t48" style="position:absolute;margin-left:17.55pt;margin-top:130.35pt;width:188.2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" adj="-8359,33327" fillcolor="#9bbb59 [3206]" strokecolor="#4e6128 [1606]" strokeweight="2pt">
                <v:textbox>
                  <w:txbxContent>
                    <w:p w:rsidR="00911D3A" w:rsidRPr="00DF0D08" w:rsidRDefault="00911D3A" w:rsidP="00911D3A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 w:rsidRPr="00DF0D08">
                        <w:rPr>
                          <w:rFonts w:ascii="Times New Roman" w:hAnsi="Times New Roman"/>
                          <w:sz w:val="40"/>
                        </w:rPr>
                        <w:t xml:space="preserve">l </w:t>
                      </w:r>
                      <w:r w:rsidR="00DF0D08" w:rsidRPr="00DF0D08">
                        <w:rPr>
                          <w:rFonts w:ascii="Times New Roman" w:hAnsi="Times New Roman"/>
                          <w:sz w:val="40"/>
                        </w:rPr>
                        <w:t xml:space="preserve">żółtych </w:t>
                      </w:r>
                      <w:r w:rsidRPr="00DF0D08">
                        <w:rPr>
                          <w:rFonts w:ascii="Times New Roman" w:hAnsi="Times New Roman"/>
                          <w:sz w:val="40"/>
                        </w:rPr>
                        <w:t>lilii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911D3A" w:rsidRPr="00272A30" w:rsidSect="001400E4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477" w:rsidRDefault="00D32477">
      <w:pPr>
        <w:spacing w:after="0" w:line="240" w:lineRule="auto"/>
      </w:pPr>
      <w:r>
        <w:separator/>
      </w:r>
    </w:p>
  </w:endnote>
  <w:endnote w:type="continuationSeparator" w:id="0">
    <w:p w:rsidR="00D32477" w:rsidRDefault="00D32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editId="46B6892E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272A30" w:rsidRPr="00272A30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33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34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5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72A30" w:rsidRPr="00272A30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477" w:rsidRDefault="00D32477">
      <w:pPr>
        <w:spacing w:after="0" w:line="240" w:lineRule="auto"/>
      </w:pPr>
      <w:r>
        <w:separator/>
      </w:r>
    </w:p>
  </w:footnote>
  <w:footnote w:type="continuationSeparator" w:id="0">
    <w:p w:rsidR="00D32477" w:rsidRDefault="00D32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FE23C4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Wyłączanie wspólnego czynnika przed nawias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1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FE23C4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Wyłączanie wspólnego czynnika przed nawias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11"/>
  </w:num>
  <w:num w:numId="8">
    <w:abstractNumId w:val="10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F6EC-473A-45E4-857B-511C5948A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46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5</cp:revision>
  <cp:lastPrinted>2013-08-21T08:31:00Z</cp:lastPrinted>
  <dcterms:created xsi:type="dcterms:W3CDTF">2013-08-21T08:36:00Z</dcterms:created>
  <dcterms:modified xsi:type="dcterms:W3CDTF">2013-08-21T09:21:00Z</dcterms:modified>
</cp:coreProperties>
</file>